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E56EA3" w:rsidRDefault="00D238DC" w:rsidP="00E56EA3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Uzupełnij grafy:</w:t>
      </w:r>
      <w:r w:rsidR="00911D3A">
        <w:rPr>
          <w:noProof/>
          <w:color w:val="215868"/>
          <w:sz w:val="32"/>
          <w:szCs w:val="28"/>
        </w:rPr>
        <w:t xml:space="preserve"> </w:t>
      </w:r>
    </w:p>
    <w:p w:rsidR="00D238DC" w:rsidRPr="00E56EA3" w:rsidRDefault="00E56EA3" w:rsidP="00E56EA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DE07D1F" wp14:editId="582D0014">
                <wp:simplePos x="0" y="0"/>
                <wp:positionH relativeFrom="column">
                  <wp:posOffset>-100965</wp:posOffset>
                </wp:positionH>
                <wp:positionV relativeFrom="paragraph">
                  <wp:posOffset>4489450</wp:posOffset>
                </wp:positionV>
                <wp:extent cx="5791200" cy="2447925"/>
                <wp:effectExtent l="0" t="0" r="0" b="28575"/>
                <wp:wrapNone/>
                <wp:docPr id="631" name="Grupa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2447925"/>
                          <a:chOff x="0" y="0"/>
                          <a:chExt cx="5791200" cy="2447925"/>
                        </a:xfrm>
                      </wpg:grpSpPr>
                      <wps:wsp>
                        <wps:cNvPr id="632" name="Prostokąt zaokrąglony 632"/>
                        <wps:cNvSpPr/>
                        <wps:spPr>
                          <a:xfrm>
                            <a:off x="0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E56EA3" w:rsidRDefault="00E56EA3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56EA3">
                                <w:rPr>
                                  <w:sz w:val="32"/>
                                </w:rPr>
                                <w:t>8a</w:t>
                              </w:r>
                              <w:r w:rsidRPr="00E56EA3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Pr="00E56EA3">
                                <w:rPr>
                                  <w:sz w:val="32"/>
                                </w:rPr>
                                <w:t>– 4ab</w:t>
                              </w:r>
                              <w:r w:rsidRPr="00E56EA3"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  <w:r w:rsidRPr="00E56EA3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" name="Prostokąt zaokrąglony 633"/>
                        <wps:cNvSpPr/>
                        <wps:spPr>
                          <a:xfrm>
                            <a:off x="3038475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A211E3" w:rsidRDefault="00FC2B5E" w:rsidP="00E56EA3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 w:rsidR="00E56EA3" w:rsidRPr="00A211E3">
                                <w:rPr>
                                  <w:sz w:val="36"/>
                                </w:rPr>
                                <w:t>ab</w:t>
                              </w:r>
                              <w:r w:rsidR="00E56EA3" w:rsidRPr="00A211E3">
                                <w:rPr>
                                  <w:sz w:val="36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A211E3">
                                <w:rPr>
                                  <w:sz w:val="36"/>
                                </w:rPr>
                                <w:t xml:space="preserve">– b   </w:t>
                              </w:r>
                            </w:p>
                            <w:p w:rsidR="00E56EA3" w:rsidRPr="00A211E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" name="Prostokąt zaokrąglony 634"/>
                        <wps:cNvSpPr/>
                        <wps:spPr>
                          <a:xfrm>
                            <a:off x="4552950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320AE5" w:rsidRDefault="00222971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E56EA3"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="00E56EA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320AE5">
                                <w:rPr>
                                  <w:sz w:val="32"/>
                                </w:rPr>
                                <w:t xml:space="preserve">+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s</m:t>
                                </m:r>
                              </m:oMath>
                              <w:r w:rsidR="00E56EA3" w:rsidRPr="00320AE5">
                                <w:rPr>
                                  <w:sz w:val="32"/>
                                </w:rPr>
                                <w:t xml:space="preserve">t   </w:t>
                              </w:r>
                            </w:p>
                            <w:p w:rsidR="00E56EA3" w:rsidRPr="00320AE5" w:rsidRDefault="00E56EA3" w:rsidP="00E56EA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320AE5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" name="Prostokąt zaokrąglony 635"/>
                        <wps:cNvSpPr/>
                        <wps:spPr>
                          <a:xfrm>
                            <a:off x="1514475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320AE5" w:rsidRDefault="00222971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E56EA3" w:rsidRPr="00320AE5">
                                <w:rPr>
                                  <w:sz w:val="32"/>
                                </w:rPr>
                                <w:t xml:space="preserve"> y - 6xy</w:t>
                              </w:r>
                              <w:r w:rsidR="00E56EA3" w:rsidRPr="00320AE5">
                                <w:rPr>
                                  <w:sz w:val="32"/>
                                  <w:vertAlign w:val="superscript"/>
                                </w:rPr>
                                <w:t>3</w:t>
                              </w:r>
                              <w:r w:rsidR="00E56EA3" w:rsidRPr="00320AE5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  <w:p w:rsidR="00E56EA3" w:rsidRPr="00320AE5" w:rsidRDefault="00E56EA3" w:rsidP="00E56EA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Strzałka w prawo z wcięciem 636"/>
                        <wps:cNvSpPr/>
                        <wps:spPr>
                          <a:xfrm rot="5400000">
                            <a:off x="123825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" name="Strzałka w prawo z wcięciem 637"/>
                        <wps:cNvSpPr/>
                        <wps:spPr>
                          <a:xfrm rot="5400000">
                            <a:off x="47053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" name="Strzałka w prawo z wcięciem 638"/>
                        <wps:cNvSpPr/>
                        <wps:spPr>
                          <a:xfrm rot="5400000">
                            <a:off x="3124200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Strzałka w prawo z wcięciem 639"/>
                        <wps:cNvSpPr/>
                        <wps:spPr>
                          <a:xfrm rot="5400000">
                            <a:off x="1619250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" name="Prostokąt zaokrąglony 640"/>
                        <wps:cNvSpPr/>
                        <wps:spPr>
                          <a:xfrm>
                            <a:off x="0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" name="Prostokąt zaokrąglony 641"/>
                        <wps:cNvSpPr/>
                        <wps:spPr>
                          <a:xfrm>
                            <a:off x="3038475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Prostokąt zaokrąglony 642"/>
                        <wps:cNvSpPr/>
                        <wps:spPr>
                          <a:xfrm>
                            <a:off x="4552950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Prostokąt zaokrąglony 643"/>
                        <wps:cNvSpPr/>
                        <wps:spPr>
                          <a:xfrm>
                            <a:off x="1514475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Pole tekstowe 644"/>
                        <wps:cNvSpPr txBox="1"/>
                        <wps:spPr>
                          <a:xfrm>
                            <a:off x="628650" y="10287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Pr="00A211E3">
                                <w:rPr>
                                  <w:sz w:val="28"/>
                                </w:rPr>
                                <w:t xml:space="preserve">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" name="Pole tekstowe 645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 3y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" name="Pole tekstowe 646"/>
                        <wps:cNvSpPr txBox="1"/>
                        <wps:spPr>
                          <a:xfrm>
                            <a:off x="3590925" y="942975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: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 xml:space="preserve"> 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" name="Pole tekstowe 647"/>
                        <wps:cNvSpPr txBox="1"/>
                        <wps:spPr>
                          <a:xfrm>
                            <a:off x="5152738" y="990600"/>
                            <a:ext cx="6384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="00F3057A"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 w:rsidR="00F3057A">
                                <w:rPr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631" o:spid="_x0000_s1026" style="position:absolute;margin-left:-7.95pt;margin-top:353.5pt;width:456pt;height:192.75pt;z-index:251686912;mso-width-relative:margin" coordsize="57912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">
                <v:roundrect id="Prostokąt zaokrąglony 632" o:spid="_x0000_s1027" style="position:absolute;width:1085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IgsYA&#10;AADcAAAADwAAAGRycy9kb3ducmV2LnhtbESPQWvCQBSE7wX/w/KEXopuattoU1cpBbEeq4I9vmaf&#10;STT7NuyuMfrru4WCx2FmvmGm887UoiXnK8sKHocJCOLc6ooLBdvNYjAB4QOyxtoyKbiQh/msdzfF&#10;TNszf1G7DoWIEPYZKihDaDIpfV6SQT+0DXH09tYZDFG6QmqH5wg3tRwlSSoNVhwXSmzoo6T8uD4Z&#10;Bfnux72+fK+el60bX/cPfjlJD6zUfb97fwMRqAu38H/7UytIn0bwdy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/Ig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E56EA3" w:rsidRDefault="00E56EA3" w:rsidP="00E56EA3">
                        <w:pPr>
                          <w:jc w:val="center"/>
                          <w:rPr>
                            <w:sz w:val="32"/>
                          </w:rPr>
                        </w:pPr>
                        <w:r w:rsidRPr="00E56EA3">
                          <w:rPr>
                            <w:sz w:val="32"/>
                          </w:rPr>
                          <w:t>8a</w:t>
                        </w:r>
                        <w:r w:rsidRPr="00E56EA3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Pr="00E56EA3">
                          <w:rPr>
                            <w:sz w:val="32"/>
                          </w:rPr>
                          <w:t>– 4ab</w:t>
                        </w:r>
                        <w:r w:rsidRPr="00E56EA3">
                          <w:rPr>
                            <w:sz w:val="32"/>
                            <w:vertAlign w:val="superscript"/>
                          </w:rPr>
                          <w:t>2</w:t>
                        </w:r>
                        <w:r w:rsidRPr="00E56EA3">
                          <w:rPr>
                            <w:sz w:val="32"/>
                          </w:rP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33" o:spid="_x0000_s1028" style="position:absolute;left:30384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tGcYA&#10;AADcAAAADwAAAGRycy9kb3ducmV2LnhtbESPQWvCQBSE74L/YXmCF9FNtY02dZVSKOqxKtjja/aZ&#10;pM2+DbvbmPbXd4WCx2FmvmGW687UoiXnK8sK7iYJCOLc6ooLBcfD63gBwgdkjbVlUvBDHtarfm+J&#10;mbYXfqN2HwoRIewzVFCG0GRS+rwkg35iG+Lona0zGKJ0hdQOLxFuajlNklQarDgulNjQS0n51/7b&#10;KMhPH+7x4X13v2nd/Pc88ptF+slKDQfd8xOIQF24hf/bW60gnc3geiY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NtG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A211E3" w:rsidRDefault="00FC2B5E" w:rsidP="00E56EA3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4</w:t>
                        </w:r>
                        <w:bookmarkStart w:id="1" w:name="_GoBack"/>
                        <w:bookmarkEnd w:id="1"/>
                        <w:r w:rsidR="00E56EA3" w:rsidRPr="00A211E3">
                          <w:rPr>
                            <w:sz w:val="36"/>
                          </w:rPr>
                          <w:t>ab</w:t>
                        </w:r>
                        <w:r w:rsidR="00E56EA3" w:rsidRPr="00A211E3">
                          <w:rPr>
                            <w:sz w:val="36"/>
                            <w:vertAlign w:val="superscript"/>
                          </w:rPr>
                          <w:t xml:space="preserve">2 </w:t>
                        </w:r>
                        <w:r w:rsidR="00E56EA3" w:rsidRPr="00A211E3">
                          <w:rPr>
                            <w:sz w:val="36"/>
                          </w:rPr>
                          <w:t xml:space="preserve">– b   </w:t>
                        </w:r>
                      </w:p>
                      <w:p w:rsidR="00E56EA3" w:rsidRPr="00A211E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roundrect>
                <v:roundrect id="Prostokąt zaokrąglony 634" o:spid="_x0000_s1029" style="position:absolute;left:45529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1bcYA&#10;AADcAAAADwAAAGRycy9kb3ducmV2LnhtbESPQWvCQBSE7wX/w/IEL0U3tTba1FWKUNRjVbDH1+wz&#10;SZt9G3bXmPbXdwuCx2FmvmHmy87UoiXnK8sKHkYJCOLc6ooLBYf923AGwgdkjbVlUvBDHpaL3t0c&#10;M20v/E7tLhQiQthnqKAMocmk9HlJBv3INsTRO1lnMETpCqkdXiLc1HKcJKk0WHFcKLGhVUn59+5s&#10;FOTHT/f89LGdrFs3/T3d+/Us/WKlBv3u9QVEoC7cwtf2RitIHy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r1b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320AE5" w:rsidRDefault="00222971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E56EA3" w:rsidRPr="00320AE5">
                          <w:rPr>
                            <w:sz w:val="32"/>
                          </w:rPr>
                          <w:t>s</w:t>
                        </w:r>
                        <w:r w:rsidR="00E56EA3"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E56EA3" w:rsidRPr="00320AE5">
                          <w:rPr>
                            <w:sz w:val="32"/>
                          </w:rPr>
                          <w:t xml:space="preserve">+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s</m:t>
                          </m:r>
                        </m:oMath>
                        <w:r w:rsidR="00E56EA3" w:rsidRPr="00320AE5">
                          <w:rPr>
                            <w:sz w:val="32"/>
                          </w:rPr>
                          <w:t xml:space="preserve">t   </w:t>
                        </w:r>
                      </w:p>
                      <w:p w:rsidR="00E56EA3" w:rsidRPr="00320AE5" w:rsidRDefault="00E56EA3" w:rsidP="00E56EA3">
                        <w:pPr>
                          <w:jc w:val="center"/>
                          <w:rPr>
                            <w:sz w:val="20"/>
                          </w:rPr>
                        </w:pPr>
                        <w:r w:rsidRPr="00320AE5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35" o:spid="_x0000_s1030" style="position:absolute;left:15144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Q9sYA&#10;AADcAAAADwAAAGRycy9kb3ducmV2LnhtbESPQWvCQBSE74L/YXmCF9FNrUabukopFPVYFezxNftM&#10;0mbfht1tTPvru4WCx2FmvmFWm87UoiXnK8sK7iYJCOLc6ooLBafjy3gJwgdkjbVlUvBNHjbrfm+F&#10;mbZXfqX2EAoRIewzVFCG0GRS+rwkg35iG+LoXawzGKJ0hdQOrxFuajlNklQarDgulNjQc0n55+HL&#10;KMjP7+5h/rafbVu3+LmM/HaZfrBSw0H39AgiUBdu4f/2TitI7+fwdyYe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Q9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320AE5" w:rsidRDefault="00222971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E56EA3" w:rsidRPr="00320AE5">
                          <w:rPr>
                            <w:sz w:val="32"/>
                          </w:rPr>
                          <w:t xml:space="preserve"> y - 6xy</w:t>
                        </w:r>
                        <w:r w:rsidR="00E56EA3" w:rsidRPr="00320AE5">
                          <w:rPr>
                            <w:sz w:val="32"/>
                            <w:vertAlign w:val="superscript"/>
                          </w:rPr>
                          <w:t>3</w:t>
                        </w:r>
                        <w:r w:rsidR="00E56EA3" w:rsidRPr="00320AE5">
                          <w:rPr>
                            <w:sz w:val="32"/>
                          </w:rPr>
                          <w:t xml:space="preserve">   </w:t>
                        </w:r>
                      </w:p>
                      <w:p w:rsidR="00E56EA3" w:rsidRPr="00320AE5" w:rsidRDefault="00E56EA3" w:rsidP="00E56EA3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Strzałka w prawo z wcięciem 636" o:spid="_x0000_s1031" type="#_x0000_t94" style="position:absolute;left:1238;top:10477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a7MMA&#10;AADcAAAADwAAAGRycy9kb3ducmV2LnhtbESPQWvCQBSE7wX/w/KEXopubGXR6CpS2tKrRgRvj+wz&#10;SZt9G7Jbk/z7riB4HGbmG2a97W0trtT6yrGG2TQBQZw7U3Gh4Zh9ThYgfEA2WDsmDQN52G5GT2tM&#10;jet4T9dDKESEsE9RQxlCk0rp85Is+qlriKN3ca3FEGVbSNNiF+G2lq9JoqTFiuNCiQ29l5T/Hv6s&#10;hrNjM/hlRl8vfXaa44cauh+l9fO4361ABOrDI3xvfxsN6k3B7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Va7MMAAADcAAAADwAAAAAAAAAAAAAAAACYAgAAZHJzL2Rv&#10;d25yZXYueG1sUEsFBgAAAAAEAAQA9QAAAIgDAAAAAA==&#10;" adj="17090" fillcolor="white [3201]" strokecolor="#c0504d [3205]" strokeweight="2pt"/>
                <v:shape id="Strzałka w prawo z wcięciem 637" o:spid="_x0000_s1032" type="#_x0000_t94" style="position:absolute;left:47053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/d8QA&#10;AADcAAAADwAAAGRycy9kb3ducmV2LnhtbESPQWvCQBSE74L/YXmCF6kbtcQas5FSaum1Rgq9PbLP&#10;JJp9G7Jbk/z7bqHQ4zAz3zDpYTCNuFPnassKVssIBHFhdc2lgnN+fHgC4TyyxsYyKRjJwSGbTlJM&#10;tO35g+4nX4oAYZeggsr7NpHSFRUZdEvbEgfvYjuDPsiulLrDPsBNI9dRFEuDNYeFClt6qai4nb6N&#10;gi/LenS7nN4WQ/75iK/x2F9jpeaz4XkPwtPg/8N/7XetIN5s4fdMOAI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Z/3fEAAAA3AAAAA8AAAAAAAAAAAAAAAAAmAIAAGRycy9k&#10;b3ducmV2LnhtbFBLBQYAAAAABAAEAPUAAACJ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8" o:spid="_x0000_s1033" type="#_x0000_t94" style="position:absolute;left:31242;top:10477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ZrBcEA&#10;AADcAAAADwAAAGRycy9kb3ducmV2LnhtbERPy2rCQBTdC/7DcAU3Uie2EtqYSRCppVtNKXR3yVyT&#10;tJk7ITPm8fedRaHLw3mn+WRaMVDvGssKdtsIBHFpdcOVgo/i/PAMwnlkja1lUjCTgzxbLlJMtB35&#10;QsPVVyKEsEtQQe19l0jpypoMuq3tiAN3s71BH2BfSd3jGMJNKx+jKJYGGw4NNXZ0qqn8ud6Ngi/L&#10;enYvBb1tpuJzj6/xPH7HSq1X0/EAwtPk/8V/7netIH4Ka8OZcAR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GawXBAAAA3AAAAA8AAAAAAAAAAAAAAAAAmAIAAGRycy9kb3du&#10;cmV2LnhtbFBLBQYAAAAABAAEAPUAAACG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9" o:spid="_x0000_s1034" type="#_x0000_t94" style="position:absolute;left:16192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OnsMA&#10;AADcAAAADwAAAGRycy9kb3ducmV2LnhtbESPQWvCQBSE74X+h+UVvBTdWCXU6CpSqnjVSMHbI/tM&#10;otm3Ibs1yb93BcHjMDPfMItVZypxo8aVlhWMRxEI4szqknMFx3Qz/AbhPLLGyjIp6MnBavn+tsBE&#10;25b3dDv4XAQIuwQVFN7XiZQuK8igG9maOHhn2xj0QTa51A22AW4q+RVFsTRYclgosKafgrLr4d8o&#10;OFnWvZultP3s0r8p/sZ9e4mVGnx06zkIT51/hZ/tnVYQT2bwOB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rOnsMAAADcAAAADwAAAAAAAAAAAAAAAACYAgAAZHJzL2Rv&#10;d25yZXYueG1sUEsFBgAAAAAEAAQA9QAAAIgDAAAAAA==&#10;" adj="17090" fillcolor="white [3201]" strokecolor="#c0504d [3205]" strokeweight="2pt"/>
                <v:roundrect id="Prostokąt zaokrąglony 640" o:spid="_x0000_s1035" style="position:absolute;top:19050;width:1085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9ccIA&#10;AADcAAAADwAAAGRycy9kb3ducmV2LnhtbERPXWvCMBR9F/Yfwh34pqlDRKtRZCBsOCzWMV8vzTUt&#10;NjeliZr9e/Mw2OPhfK820bbiTr1vHCuYjDMQxJXTDRsF36fdaA7CB2SNrWNS8EseNuuXwQpz7R58&#10;pHsZjEgh7HNUUIfQ5VL6qiaLfuw64sRdXG8xJNgbqXt8pHDbyrcsm0mLDaeGGjt6r6m6ljerIO7O&#10;cWEO5vNmF1/z4rgvpj9lodTwNW6XIALF8C/+c39oBbNpmp/Op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X1xwgAAANwAAAAPAAAAAAAAAAAAAAAAAJgCAABkcnMvZG93&#10;bnJldi54bWxQSwUGAAAAAAQABAD1AAAAhw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41" o:spid="_x0000_s1036" style="position:absolute;left:30384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Y6sUA&#10;AADcAAAADwAAAGRycy9kb3ducmV2LnhtbESPQWsCMRSE74X+h/AKvdWsRURXo0hBUFpc3Ba9PjbP&#10;7OLmZdlETf+9KRQ8DjPzDTNfRtuKK/W+caxgOMhAEFdON2wU/Hyv3yYgfEDW2DomBb/kYbl4fppj&#10;rt2N93QtgxEJwj5HBXUIXS6lr2qy6AeuI07eyfUWQ5K9kbrHW4LbVr5n2VhabDgt1NjRR03VubxY&#10;BXF9jFOzM9uLnX5Niv1nMTqUhVKvL3E1AxEohkf4v73RCsajIfydS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djqxQAAANwAAAAPAAAAAAAAAAAAAAAAAJgCAABkcnMv&#10;ZG93bnJldi54bWxQSwUGAAAAAAQABAD1AAAAigMAAAAA&#10;" fillcolor="white [3201]" strokecolor="#8064a2 [3207]" strokeweight="2pt"/>
                <v:roundrect id="Prostokąt zaokrąglony 642" o:spid="_x0000_s1037" style="position:absolute;left:45529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GncUA&#10;AADcAAAADwAAAGRycy9kb3ducmV2LnhtbESPQWsCMRSE70L/Q3iF3jRbEdHVKFIQWlpc3Ba9PjbP&#10;7OLmZdlETf+9KRQ8DjPzDbNcR9uKK/W+cazgdZSBIK6cbtgo+PneDmcgfEDW2DomBb/kYb16Giwx&#10;1+7Ge7qWwYgEYZ+jgjqELpfSVzVZ9CPXESfv5HqLIcneSN3jLcFtK8dZNpUWG04LNXb0VlN1Li9W&#10;Qdwe49zszMfFzr9mxf6zmBzKQqmX57hZgAgUwyP8337XCqaTMfyd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0ad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43" o:spid="_x0000_s1038" style="position:absolute;left:15144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jBsUA&#10;AADcAAAADwAAAGRycy9kb3ducmV2LnhtbESPQWsCMRSE7wX/Q3gFbzXbKqKrUaQgKC1dXEu9Pjav&#10;2aWbl2UTNf33TUHwOMzMN8xyHW0rLtT7xrGC51EGgrhyumGj4PO4fZqB8AFZY+uYFPySh/Vq8LDE&#10;XLsrH+hSBiMShH2OCuoQulxKX9Vk0Y9cR5y8b9dbDEn2RuoerwluW/mSZVNpseG0UGNHrzVVP+XZ&#10;KojbU5ybD7M/2/n7rDi8FZOvslBq+Bg3CxCBYriHb+2dVjCdjOH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+MG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644" o:spid="_x0000_s1039" type="#_x0000_t202" style="position:absolute;left:6286;top:10287;width:5382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4pcUA&#10;AADcAAAADwAAAGRycy9kb3ducmV2LnhtbESPQYvCMBSE78L+h/AWvGmquFKqUaQgK6IHXS97ezbP&#10;tti8dJuodX+9EQSPw8x8w0znranElRpXWlYw6EcgiDOrS84VHH6WvRiE88gaK8uk4E4O5rOPzhQT&#10;bW+8o+ve5yJA2CWooPC+TqR0WUEGXd/WxME72cagD7LJpW7wFuCmksMoGkuDJYeFAmtKC8rO+4tR&#10;sE6XW9wdhyb+r9LvzWlR/x1+v5TqfraLCQhPrX+HX+2VVjAejeB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3ilxQAAANwAAAAPAAAAAAAAAAAAAAAAAJgCAABkcnMv&#10;ZG93bnJldi54bWxQSwUGAAAAAAQABAD1AAAAigMAAAAA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Pr="00A211E3">
                          <w:rPr>
                            <w:sz w:val="28"/>
                          </w:rPr>
                          <w:t xml:space="preserve"> (-2)</w:t>
                        </w:r>
                      </w:p>
                    </w:txbxContent>
                  </v:textbox>
                </v:shape>
                <v:shape id="Pole tekstowe 645" o:spid="_x0000_s1040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PscA&#10;AADcAAAADwAAAGRycy9kb3ducmV2LnhtbESPQWvCQBSE70L/w/IKvelGaSSkriIBaRF7SOqlt9fs&#10;Mwlm36bZrYn++m6h4HGYmW+Y1WY0rbhQ7xrLCuazCARxaXXDlYLjx26agHAeWWNrmRRcycFm/TBZ&#10;YartwDldCl+JAGGXooLa+y6V0pU1GXQz2xEH72R7gz7IvpK6xyHATSsXUbSUBhsOCzV2lNVUnosf&#10;o2Cf7d4x/1qY5NZmr4fTtvs+fsZKPT2O2xcQnkZ/D/+337SC5XMM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j3T7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 3y</w:t>
                        </w:r>
                      </w:p>
                    </w:txbxContent>
                  </v:textbox>
                </v:shape>
                <v:shape id="Pole tekstowe 646" o:spid="_x0000_s1041" type="#_x0000_t202" style="position:absolute;left:35909;top:9429;width:53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FDSccA&#10;AADcAAAADwAAAGRycy9kb3ducmV2LnhtbESPQWvCQBSE70L/w/IKvemmoQ0SXUMIBEupB62X3l6z&#10;zySYfZtmV037611B6HGYmW+YZTaaTpxpcK1lBc+zCARxZXXLtYL9Zzmdg3AeWWNnmRT8koNs9TBZ&#10;Yqrthbd03vlaBAi7FBU03veplK5qyKCb2Z44eAc7GPRBDrXUA14C3HQyjqJEGmw5LDTYU9FQddyd&#10;jIL3otzg9js287+uWH8c8v5n//Wq1NPjmC9AeBr9f/jeftMKkpc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xQ0n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: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 xml:space="preserve"> b</w:t>
                        </w:r>
                      </w:p>
                    </w:txbxContent>
                  </v:textbox>
                </v:shape>
                <v:shape id="Pole tekstowe 647" o:spid="_x0000_s1042" type="#_x0000_t202" style="position:absolute;left:51527;top:9906;width:638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m0scA&#10;AADcAAAADwAAAGRycy9kb3ducmV2LnhtbESPQWvCQBSE7wX/w/KE3upGaTVEV5GAWEp70ObS2zP7&#10;TILZtzG7TdL++m5B8DjMzDfMajOYWnTUusqygukkAkGcW11xoSD73D3FIJxH1lhbJgU/5GCzHj2s&#10;MNG25wN1R1+IAGGXoILS+yaR0uUlGXQT2xAH72xbgz7ItpC6xT7ATS1nUTSXBisOCyU2lJaUX47f&#10;RsFbuvvAw2lm4t863b+ft801+3pR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95tL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="00F3057A">
                          <w:rPr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  <w:r w:rsidR="00F3057A">
                          <w:rPr>
                            <w:sz w:val="28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168D5CF" wp14:editId="3DDF382C">
                <wp:simplePos x="0" y="0"/>
                <wp:positionH relativeFrom="column">
                  <wp:posOffset>-100965</wp:posOffset>
                </wp:positionH>
                <wp:positionV relativeFrom="paragraph">
                  <wp:posOffset>584200</wp:posOffset>
                </wp:positionV>
                <wp:extent cx="5691187" cy="2447925"/>
                <wp:effectExtent l="0" t="0" r="5080" b="28575"/>
                <wp:wrapNone/>
                <wp:docPr id="630" name="Grupa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1187" cy="2447925"/>
                          <a:chOff x="0" y="0"/>
                          <a:chExt cx="5691187" cy="2447925"/>
                        </a:xfrm>
                      </wpg:grpSpPr>
                      <wps:wsp>
                        <wps:cNvPr id="1" name="Prostokąt zaokrąglony 1"/>
                        <wps:cNvSpPr/>
                        <wps:spPr>
                          <a:xfrm>
                            <a:off x="0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A211E3" w:rsidRDefault="00A211E3" w:rsidP="00A211E3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A211E3">
                                <w:rPr>
                                  <w:sz w:val="36"/>
                                </w:rPr>
                                <w:t>8a</w:t>
                              </w:r>
                              <w:r w:rsidRPr="00A211E3">
                                <w:rPr>
                                  <w:sz w:val="36"/>
                                  <w:vertAlign w:val="superscript"/>
                                </w:rPr>
                                <w:t xml:space="preserve">2 </w:t>
                              </w:r>
                              <w:r w:rsidRPr="00A211E3">
                                <w:rPr>
                                  <w:sz w:val="36"/>
                                </w:rPr>
                                <w:t>– 4b</w:t>
                              </w:r>
                              <w:r w:rsidRPr="00A211E3">
                                <w:rPr>
                                  <w:sz w:val="36"/>
                                  <w:vertAlign w:val="superscript"/>
                                </w:rPr>
                                <w:t>2</w:t>
                              </w:r>
                              <w:r w:rsidRPr="00A211E3">
                                <w:rPr>
                                  <w:sz w:val="3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zaokrąglony 2"/>
                        <wps:cNvSpPr/>
                        <wps:spPr>
                          <a:xfrm>
                            <a:off x="3038475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A211E3" w:rsidRDefault="00A211E3" w:rsidP="00A211E3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A211E3">
                                <w:rPr>
                                  <w:sz w:val="36"/>
                                </w:rPr>
                                <w:t>5ab</w:t>
                              </w:r>
                              <w:r w:rsidRPr="00A211E3">
                                <w:rPr>
                                  <w:sz w:val="36"/>
                                  <w:vertAlign w:val="superscript"/>
                                </w:rPr>
                                <w:t xml:space="preserve">2 </w:t>
                              </w:r>
                              <w:r w:rsidRPr="00A211E3">
                                <w:rPr>
                                  <w:sz w:val="36"/>
                                </w:rPr>
                                <w:t xml:space="preserve">– b   </w:t>
                              </w:r>
                            </w:p>
                            <w:p w:rsidR="00A211E3" w:rsidRP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zaokrąglony 3"/>
                        <wps:cNvSpPr/>
                        <wps:spPr>
                          <a:xfrm>
                            <a:off x="4552950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222971" w:rsidP="00A211E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211E3"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 xml:space="preserve">+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211E3" w:rsidRPr="00320AE5">
                                <w:rPr>
                                  <w:sz w:val="32"/>
                                </w:rPr>
                                <w:t xml:space="preserve">t   </w:t>
                              </w:r>
                            </w:p>
                            <w:p w:rsidR="00A211E3" w:rsidRPr="00320AE5" w:rsidRDefault="00A211E3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320AE5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zaokrąglony 4"/>
                        <wps:cNvSpPr/>
                        <wps:spPr>
                          <a:xfrm>
                            <a:off x="1514475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222971" w:rsidP="00A211E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86ADC" w:rsidRPr="00320AE5"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 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>– 6y</w:t>
                              </w:r>
                              <w:r w:rsidR="00A211E3" w:rsidRPr="00320AE5">
                                <w:rPr>
                                  <w:sz w:val="32"/>
                                  <w:vertAlign w:val="superscript"/>
                                </w:rPr>
                                <w:t>3</w:t>
                              </w:r>
                              <w:r w:rsidR="00A211E3" w:rsidRPr="00320AE5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  <w:p w:rsidR="00A211E3" w:rsidRPr="00320AE5" w:rsidRDefault="00A211E3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załka w prawo z wcięciem 5"/>
                        <wps:cNvSpPr/>
                        <wps:spPr>
                          <a:xfrm rot="5400000">
                            <a:off x="123825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załka w prawo z wcięciem 6"/>
                        <wps:cNvSpPr/>
                        <wps:spPr>
                          <a:xfrm rot="5400000">
                            <a:off x="47053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załka w prawo z wcięciem 14"/>
                        <wps:cNvSpPr/>
                        <wps:spPr>
                          <a:xfrm rot="5400000">
                            <a:off x="3124200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załka w prawo z wcięciem 18"/>
                        <wps:cNvSpPr/>
                        <wps:spPr>
                          <a:xfrm rot="5400000">
                            <a:off x="1619250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zaokrąglony 21"/>
                        <wps:cNvSpPr/>
                        <wps:spPr>
                          <a:xfrm>
                            <a:off x="0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rostokąt zaokrąglony 22"/>
                        <wps:cNvSpPr/>
                        <wps:spPr>
                          <a:xfrm>
                            <a:off x="3038475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rostokąt zaokrąglony 23"/>
                        <wps:cNvSpPr/>
                        <wps:spPr>
                          <a:xfrm>
                            <a:off x="4552950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rostokąt zaokrąglony 24"/>
                        <wps:cNvSpPr/>
                        <wps:spPr>
                          <a:xfrm>
                            <a:off x="1514475" y="190500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ole tekstowe 25"/>
                        <wps:cNvSpPr txBox="1"/>
                        <wps:spPr>
                          <a:xfrm>
                            <a:off x="628650" y="10287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Pr="00A211E3" w:rsidRDefault="00A211E3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ole tekstowe 26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· 3y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ole tekstowe 27"/>
                        <wps:cNvSpPr txBox="1"/>
                        <wps:spPr>
                          <a:xfrm>
                            <a:off x="3590925" y="942975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ole tekstowe 28"/>
                        <wps:cNvSpPr txBox="1"/>
                        <wps:spPr>
                          <a:xfrm>
                            <a:off x="5153025" y="9906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</w:t>
                              </w:r>
                              <w:r>
                                <w:rPr>
                                  <w:sz w:val="28"/>
                                </w:rPr>
                                <w:t>3</w:t>
                              </w:r>
                              <w:r w:rsidRPr="00A211E3">
                                <w:rPr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30" o:spid="_x0000_s1043" style="position:absolute;margin-left:-7.95pt;margin-top:46pt;width:448.1pt;height:192.75pt;z-index:251684864" coordsize="56911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">
                <v:roundrect id="Prostokąt zaokrąglony 1" o:spid="_x0000_s1044" style="position:absolute;width:1085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ABcIA&#10;AADaAAAADwAAAGRycy9kb3ducmV2LnhtbERPTWvCQBC9F/wPywi91Y2tBIluQhWSeumhWpDehuyY&#10;hGZnY3Zr0n/fDRQ8DY/3OdtsNK24Ue8aywqWiwgEcWl1w5WCz1P+tAbhPLLG1jIp+CUHWTp72GKi&#10;7cAfdDv6SoQQdgkqqL3vEildWZNBt7AdceAutjfoA+wrqXscQrhp5XMUxdJgw6Ghxo72NZXfxx+j&#10;oFjurl8DxtE+f5drxrfzuVi9KPU4H183IDyN/i7+dx90mA/TK9OV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0AF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A211E3" w:rsidRDefault="00A211E3" w:rsidP="00A211E3">
                        <w:pPr>
                          <w:jc w:val="center"/>
                          <w:rPr>
                            <w:sz w:val="36"/>
                          </w:rPr>
                        </w:pPr>
                        <w:r w:rsidRPr="00A211E3">
                          <w:rPr>
                            <w:sz w:val="36"/>
                          </w:rPr>
                          <w:t>8a</w:t>
                        </w:r>
                        <w:r w:rsidRPr="00A211E3">
                          <w:rPr>
                            <w:sz w:val="36"/>
                            <w:vertAlign w:val="superscript"/>
                          </w:rPr>
                          <w:t xml:space="preserve">2 </w:t>
                        </w:r>
                        <w:r w:rsidRPr="00A211E3">
                          <w:rPr>
                            <w:sz w:val="36"/>
                          </w:rPr>
                          <w:t>– 4b</w:t>
                        </w:r>
                        <w:r w:rsidRPr="00A211E3">
                          <w:rPr>
                            <w:sz w:val="36"/>
                            <w:vertAlign w:val="superscript"/>
                          </w:rPr>
                          <w:t>2</w:t>
                        </w:r>
                        <w:r w:rsidRPr="00A211E3">
                          <w:rPr>
                            <w:sz w:val="36"/>
                          </w:rP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2" o:spid="_x0000_s1045" style="position:absolute;left:30384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ecsQA&#10;AADaAAAADwAAAGRycy9kb3ducmV2LnhtbESPQWvCQBSE74L/YXlCb7rRliDRTaiCaS89mBakt0f2&#10;mYRm38bsNkn/fbcg9DjMzDfMPptMKwbqXWNZwXoVgSAurW64UvDxflpuQTiPrLG1TAp+yEGWzmd7&#10;TLQd+UxD4SsRIOwSVFB73yVSurImg25lO+LgXW1v0AfZV1L3OAa4aeUmimJpsOGwUGNHx5rKr+Lb&#10;KMjXh9vniHF0PL3JLePL5ZI/PSr1sJiedyA8Tf4/fG+/agUb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B3nLEAAAA2gAAAA8AAAAAAAAAAAAAAAAAmAIAAGRycy9k&#10;b3ducmV2LnhtbFBLBQYAAAAABAAEAPUAAACJAwAAAAA=&#10;" fillcolor="#9bbb59 [3206]" strokecolor="#4e6128 [1606]" strokeweight="2pt">
                  <v:textbox>
                    <w:txbxContent>
                      <w:p w:rsidR="00A211E3" w:rsidRPr="00A211E3" w:rsidRDefault="00A211E3" w:rsidP="00A211E3">
                        <w:pPr>
                          <w:jc w:val="center"/>
                          <w:rPr>
                            <w:sz w:val="36"/>
                          </w:rPr>
                        </w:pPr>
                        <w:r w:rsidRPr="00A211E3">
                          <w:rPr>
                            <w:sz w:val="36"/>
                          </w:rPr>
                          <w:t>5ab</w:t>
                        </w:r>
                        <w:r w:rsidRPr="00A211E3">
                          <w:rPr>
                            <w:sz w:val="36"/>
                            <w:vertAlign w:val="superscript"/>
                          </w:rPr>
                          <w:t xml:space="preserve">2 </w:t>
                        </w:r>
                        <w:r w:rsidRPr="00A211E3">
                          <w:rPr>
                            <w:sz w:val="36"/>
                          </w:rPr>
                          <w:t xml:space="preserve">– </w:t>
                        </w:r>
                        <w:r w:rsidRPr="00A211E3">
                          <w:rPr>
                            <w:sz w:val="36"/>
                          </w:rPr>
                          <w:t>b</w:t>
                        </w:r>
                        <w:r w:rsidRPr="00A211E3">
                          <w:rPr>
                            <w:sz w:val="36"/>
                          </w:rPr>
                          <w:t xml:space="preserve">   </w:t>
                        </w:r>
                      </w:p>
                      <w:p w:rsidR="00A211E3" w:rsidRP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roundrect>
                <v:roundrect id="Prostokąt zaokrąglony 3" o:spid="_x0000_s1046" style="position:absolute;left:45529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76cMA&#10;AADaAAAADwAAAGRycy9kb3ducmV2LnhtbESPQWvCQBSE74L/YXlCb2ZjU0RiVqmCthcPakF6e2Sf&#10;SWj2bcxuk/TfdwXB4zAz3zDZejC16Kh1lWUFsygGQZxbXXGh4Ou8my5AOI+ssbZMCv7IwXo1HmWY&#10;atvzkbqTL0SAsEtRQel9k0rp8pIMusg2xMG72tagD7ItpG6xD3BTy9c4nkuDFYeFEhvalpT/nH6N&#10;gv1sc/vucR5vdwe5YPy4XPZviVIvk+F9CcLT4J/hR/tTK0jgfiXc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176cMAAADaAAAADwAAAAAAAAAAAAAAAACYAgAAZHJzL2Rv&#10;d25yZXYueG1sUEsFBgAAAAAEAAQA9QAAAIgDAAAAAA==&#10;" fillcolor="#9bbb59 [3206]" strokecolor="#4e6128 [1606]" strokeweight="2pt">
                  <v:textbox>
                    <w:txbxContent>
                      <w:p w:rsidR="00A211E3" w:rsidRPr="00320AE5" w:rsidRDefault="00A211E3" w:rsidP="00A211E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Pr="00320AE5">
                          <w:rPr>
                            <w:sz w:val="32"/>
                          </w:rPr>
                          <w:t>s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Pr="00320AE5">
                          <w:rPr>
                            <w:sz w:val="32"/>
                          </w:rPr>
                          <w:t>+</w:t>
                        </w:r>
                        <w:r w:rsidRPr="00320AE5">
                          <w:rPr>
                            <w:sz w:val="32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Pr="00320AE5">
                          <w:rPr>
                            <w:sz w:val="32"/>
                          </w:rPr>
                          <w:t>t</w:t>
                        </w:r>
                        <w:r w:rsidRPr="00320AE5">
                          <w:rPr>
                            <w:sz w:val="32"/>
                          </w:rPr>
                          <w:t xml:space="preserve">   </w:t>
                        </w:r>
                      </w:p>
                      <w:p w:rsidR="00A211E3" w:rsidRPr="00320AE5" w:rsidRDefault="00A211E3" w:rsidP="00A211E3">
                        <w:pPr>
                          <w:jc w:val="center"/>
                          <w:rPr>
                            <w:sz w:val="20"/>
                          </w:rPr>
                        </w:pPr>
                        <w:r w:rsidRPr="00320AE5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Prostokąt zaokrąglony 4" o:spid="_x0000_s1047" style="position:absolute;left:15144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jncIA&#10;AADaAAAADwAAAGRycy9kb3ducmV2LnhtbESPzarCMBSE94LvEI7gTlN/EKlGUUG9GxdXBXF3aI5t&#10;sTmpTbT17W+ECy6HmfmGmS8bU4gXVS63rGDQj0AQJ1bnnCo4n7a9KQjnkTUWlknBmxwsF+3WHGNt&#10;a/6l19GnIkDYxagg876MpXRJRgZd35bEwbvZyqAPskqlrrAOcFPIYRRNpMGcw0KGJW0ySu7Hp1Gw&#10;G6wf1xon0WZ7kFPG/eWyG4+U6naa1QyEp8Z/w//tH61gDJ8r4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OOd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320AE5" w:rsidRDefault="00A211E3" w:rsidP="00A211E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A86ADC" w:rsidRPr="00320AE5">
                          <w:rPr>
                            <w:sz w:val="32"/>
                          </w:rPr>
                          <w:t xml:space="preserve"> 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 xml:space="preserve"> </w:t>
                        </w:r>
                        <w:r w:rsidRPr="00320AE5">
                          <w:rPr>
                            <w:sz w:val="32"/>
                          </w:rPr>
                          <w:t xml:space="preserve">– </w:t>
                        </w:r>
                        <w:r w:rsidRPr="00320AE5">
                          <w:rPr>
                            <w:sz w:val="32"/>
                          </w:rPr>
                          <w:t>6y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>3</w:t>
                        </w:r>
                        <w:r w:rsidRPr="00320AE5">
                          <w:rPr>
                            <w:sz w:val="32"/>
                          </w:rPr>
                          <w:t xml:space="preserve">   </w:t>
                        </w:r>
                      </w:p>
                      <w:p w:rsidR="00A211E3" w:rsidRPr="00320AE5" w:rsidRDefault="00A211E3" w:rsidP="00A211E3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shape id="Strzałka w prawo z wcięciem 5" o:spid="_x0000_s1048" type="#_x0000_t94" style="position:absolute;left:1238;top:10477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+dmMMA&#10;AADaAAAADwAAAGRycy9kb3ducmV2LnhtbESP0WrCQBRE3wv+w3KFvtVNSxtKdJUiTQnJU9UPuM1e&#10;s9Hs3Zjdavr3rlDwcZiZM8xiNdpOnGnwrWMFz7MEBHHtdMuNgt02f3oH4QOyxs4xKfgjD6vl5GGB&#10;mXYX/qbzJjQiQthnqMCE0GdS+tqQRT9zPXH09m6wGKIcGqkHvES47eRLkqTSYstxwWBPa0P1cfNr&#10;FaTukw5lmdox17v+52Rev6qqUOpxOn7MQQQawz383y60gje4XYk3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+dmMMAAADaAAAADwAAAAAAAAAAAAAAAACYAgAAZHJzL2Rv&#10;d25yZXYueG1sUEsFBgAAAAAEAAQA9QAAAIgDAAAAAA==&#10;" adj="17090" fillcolor="white [3201]" strokecolor="#9bbb59 [3206]" strokeweight="2pt"/>
                <v:shape id="Strzałka w prawo z wcięciem 6" o:spid="_x0000_s1049" type="#_x0000_t94" style="position:absolute;left:47053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D78IA&#10;AADaAAAADwAAAGRycy9kb3ducmV2LnhtbESPwWrDMBBE74X+g9hCb42cUkxwIpsQ6mKSUxN/wMba&#10;WE6slWupifv3VaGQ4zDzZphVMdleXGn0nWMF81kCgrhxuuNWQX0oXxYgfEDW2DsmBT/kocgfH1aY&#10;aXfjT7ruQytiCfsMFZgQhkxK3xiy6GduII7eyY0WQ5RjK/WIt1hue/maJKm02HFcMDjQxlBz2X9b&#10;Bal7p/N2m9qp1PVw/DJvH7tdpdTz07Reggg0hXv4n6505OD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QPvwgAAANoAAAAPAAAAAAAAAAAAAAAAAJgCAABkcnMvZG93&#10;bnJldi54bWxQSwUGAAAAAAQABAD1AAAAhw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4" o:spid="_x0000_s1050" type="#_x0000_t94" style="position:absolute;left:31242;top:10477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Spb8A&#10;AADbAAAADwAAAGRycy9kb3ducmV2LnhtbERP24rCMBB9X/Afwgj7tqaKlKUaRURF9MnLB4zN2FSb&#10;SW2idv/eCMK+zeFcZzxtbSUe1PjSsYJ+LwFBnDtdcqHgeFj+/ILwAVlj5ZgU/JGH6aTzNcZMuyfv&#10;6LEPhYgh7DNUYEKoMyl9bsii77maOHJn11gMETaF1A0+Y7it5CBJUmmx5NhgsKa5ofy6v1sFqVvQ&#10;ZbNJbbvUx/p0M8PVdrtW6rvbzkYgArXhX/xxr3WcP4T3L/EAO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mxKlvwAAANsAAAAPAAAAAAAAAAAAAAAAAJgCAABkcnMvZG93bnJl&#10;di54bWxQSwUGAAAAAAQABAD1AAAAhA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8" o:spid="_x0000_s1051" type="#_x0000_t94" style="position:absolute;left:16192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YoMMA&#10;AADbAAAADwAAAGRycy9kb3ducmV2LnhtbESPQW/CMAyF75P4D5EncRvpEKqmjlBNE50QnMb4AV7j&#10;NYXGKU0G5d/jw6TdbL3n9z4vy9F36kJDbAMbeJ5loIjrYFtuDBy+qqcXUDEhW+wCk4EbRShXk4cl&#10;FjZc+ZMu+9QoCeFYoAGXUl9oHWtHHuMs9MSi/YTBY5J1aLQd8CrhvtPzLMu1x5alwWFP747q0/7X&#10;G8jDmo7bbe7Hyh7677NbfOx2G2Omj+PbK6hEY/o3/11vrO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YoMMAAADbAAAADwAAAAAAAAAAAAAAAACYAgAAZHJzL2Rv&#10;d25yZXYueG1sUEsFBgAAAAAEAAQA9QAAAIgDAAAAAA==&#10;" adj="17090" fillcolor="white [3201]" strokecolor="#9bbb59 [3206]" strokeweight="2pt"/>
                <v:roundrect id="Prostokąt zaokrąglony 21" o:spid="_x0000_s1052" style="position:absolute;top:19050;width:1085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ap8QA&#10;AADbAAAADwAAAGRycy9kb3ducmV2LnhtbESPQWsCMRSE70L/Q3hCb5pViujWKFIQWipdXMVeH5vX&#10;7NLNy7KJmv77RhA8DjPzDbNcR9uKC/W+caxgMs5AEFdON2wUHA/b0RyED8gaW8ek4I88rFdPgyXm&#10;2l15T5cyGJEg7HNUUIfQ5VL6qiaLfuw64uT9uN5iSLI3Uvd4TXDbymmWzaTFhtNCjR291VT9lmer&#10;IG6/48J8mY+zXezmxf6zeDmVhVLPw7h5BREohkf43n7XCqYTuH1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Wqf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22" o:spid="_x0000_s1053" style="position:absolute;left:30384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E0MQA&#10;AADbAAAADwAAAGRycy9kb3ducmV2LnhtbESPUWvCMBSF3wf+h3AHe5vpyhhajSKCsLFhsRv6emmu&#10;abG5KU3U7N+bwcDHwznnO5z5MtpOXGjwrWMFL+MMBHHtdMtGwc/35nkCwgdkjZ1jUvBLHpaL0cMc&#10;C+2uvKNLFYxIEPYFKmhC6Aspfd2QRT92PXHyjm6wGJIcjNQDXhPcdjLPsjdpseW00GBP64bqU3W2&#10;CuLmEKdmaz7Odvo1KXef5eu+KpV6eoyrGYhAMdzD/+13rSDP4e9L+g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FxNDEAAAA2wAAAA8AAAAAAAAAAAAAAAAAmAIAAGRycy9k&#10;b3ducmV2LnhtbFBLBQYAAAAABAAEAPUAAACJAwAAAAA=&#10;" fillcolor="white [3201]" strokecolor="#8064a2 [3207]" strokeweight="2pt"/>
                <v:roundrect id="Prostokąt zaokrąglony 23" o:spid="_x0000_s1054" style="position:absolute;left:45529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hS8QA&#10;AADbAAAADwAAAGRycy9kb3ducmV2LnhtbESPQWsCMRSE7wX/Q3hCbzVbW4pujVIKQkuli6vo9bF5&#10;zS7dvCybqPHfG0HwOMzMN8xsEW0rjtT7xrGC51EGgrhyumGjYLtZPk1A+ICssXVMCs7kYTEfPMww&#10;1+7EazqWwYgEYZ+jgjqELpfSVzVZ9CPXESfvz/UWQ5K9kbrHU4LbVo6z7E1abDgt1NjRZ03Vf3mw&#10;CuJyH6fm13wf7HQ1KdY/xeuuLJR6HMaPdxCBYriHb+0vrWD8Atcv6Q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YUv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v:roundrect id="Prostokąt zaokrąglony 24" o:spid="_x0000_s1055" style="position:absolute;left:15144;top:19050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5P8QA&#10;AADbAAAADwAAAGRycy9kb3ducmV2LnhtbESPUWvCMBSF3wf7D+EO9jbTiYitRhkDYUNZsRN9vTTX&#10;tNjclCZq/PfLYLDHwznnO5zFKtpOXGnwrWMFr6MMBHHtdMtGwf57/TID4QOyxs4xKbiTh9Xy8WGB&#10;hXY33tG1CkYkCPsCFTQh9IWUvm7Ioh+5njh5JzdYDEkORuoBbwluOznOsqm02HJaaLCn94bqc3Wx&#10;CuL6GHPzZT4vNt/Oyt2mnByqUqnnp/g2BxEohv/wX/tDKxhP4P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+T/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 id="Pole tekstowe 25" o:spid="_x0000_s1056" type="#_x0000_t202" style="position:absolute;left:6286;top:10287;width:5382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A211E3" w:rsidRPr="00A211E3" w:rsidRDefault="00A211E3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(-2)</w:t>
                        </w:r>
                      </w:p>
                    </w:txbxContent>
                  </v:textbox>
                </v:shape>
                <v:shape id="Pole tekstowe 26" o:spid="_x0000_s1057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· 3y</w:t>
                        </w:r>
                      </w:p>
                    </w:txbxContent>
                  </v:textbox>
                </v:shape>
                <v:shape id="Pole tekstowe 27" o:spid="_x0000_s1058" type="#_x0000_t202" style="position:absolute;left:35909;top:9429;width:53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 xml:space="preserve"> a</w:t>
                        </w:r>
                      </w:p>
                    </w:txbxContent>
                  </v:textbox>
                </v:shape>
                <v:shape id="Pole tekstowe 28" o:spid="_x0000_s1059" type="#_x0000_t202" style="position:absolute;left:51530;top:9906;width:538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</w:t>
                        </w:r>
                        <w:r>
                          <w:rPr>
                            <w:sz w:val="28"/>
                          </w:rPr>
                          <w:t>3</w:t>
                        </w:r>
                        <w:r w:rsidRPr="00A211E3">
                          <w:rPr>
                            <w:sz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238DC" w:rsidRPr="00E56EA3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971" w:rsidRDefault="00222971">
      <w:pPr>
        <w:spacing w:after="0" w:line="240" w:lineRule="auto"/>
      </w:pPr>
      <w:r>
        <w:separator/>
      </w:r>
    </w:p>
  </w:endnote>
  <w:endnote w:type="continuationSeparator" w:id="0">
    <w:p w:rsidR="00222971" w:rsidRDefault="0022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476FF" w:rsidRPr="00B476FF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62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63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64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476FF" w:rsidRPr="00B476FF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971" w:rsidRDefault="00222971">
      <w:pPr>
        <w:spacing w:after="0" w:line="240" w:lineRule="auto"/>
      </w:pPr>
      <w:r>
        <w:separator/>
      </w:r>
    </w:p>
  </w:footnote>
  <w:footnote w:type="continuationSeparator" w:id="0">
    <w:p w:rsidR="00222971" w:rsidRDefault="0022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238DC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Mnożenie jednomianów.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60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238DC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Mnożenie jednomianów.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61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65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6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56DCAAD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4485E86"/>
    <w:multiLevelType w:val="hybridMultilevel"/>
    <w:tmpl w:val="24FC2FDA"/>
    <w:lvl w:ilvl="0" w:tplc="26F02EB4">
      <w:start w:val="1"/>
      <w:numFmt w:val="lowerLetter"/>
      <w:lvlText w:val="%1)"/>
      <w:lvlJc w:val="left"/>
      <w:pPr>
        <w:ind w:left="186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22971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0AE5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E6139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211E3"/>
    <w:rsid w:val="00A34B26"/>
    <w:rsid w:val="00A427B3"/>
    <w:rsid w:val="00A43652"/>
    <w:rsid w:val="00A45772"/>
    <w:rsid w:val="00A65BF4"/>
    <w:rsid w:val="00A70E60"/>
    <w:rsid w:val="00A8324F"/>
    <w:rsid w:val="00A851AE"/>
    <w:rsid w:val="00A86ADC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476FF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3BCD"/>
    <w:rsid w:val="00CD4929"/>
    <w:rsid w:val="00CD6123"/>
    <w:rsid w:val="00CE577E"/>
    <w:rsid w:val="00D00048"/>
    <w:rsid w:val="00D21E13"/>
    <w:rsid w:val="00D237C0"/>
    <w:rsid w:val="00D238DC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6EA3"/>
    <w:rsid w:val="00E6075E"/>
    <w:rsid w:val="00EC015C"/>
    <w:rsid w:val="00EC4C37"/>
    <w:rsid w:val="00EC6BF1"/>
    <w:rsid w:val="00ED65FA"/>
    <w:rsid w:val="00EE2B0C"/>
    <w:rsid w:val="00EF6334"/>
    <w:rsid w:val="00F13A03"/>
    <w:rsid w:val="00F3057A"/>
    <w:rsid w:val="00F42F1F"/>
    <w:rsid w:val="00F45D0A"/>
    <w:rsid w:val="00F53D26"/>
    <w:rsid w:val="00F541B2"/>
    <w:rsid w:val="00F6262A"/>
    <w:rsid w:val="00F65C84"/>
    <w:rsid w:val="00F93220"/>
    <w:rsid w:val="00FA3D50"/>
    <w:rsid w:val="00FC2B5E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DB133-96E8-43BC-9EDA-00B5A984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64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8</cp:revision>
  <cp:lastPrinted>2013-08-21T15:17:00Z</cp:lastPrinted>
  <dcterms:created xsi:type="dcterms:W3CDTF">2013-08-21T13:55:00Z</dcterms:created>
  <dcterms:modified xsi:type="dcterms:W3CDTF">2013-08-21T15:18:00Z</dcterms:modified>
</cp:coreProperties>
</file>